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E9" w:rsidRPr="004740CA" w:rsidRDefault="00AE5581" w:rsidP="004740CA">
      <w:pPr>
        <w:pStyle w:val="Tytu"/>
        <w:tabs>
          <w:tab w:val="left" w:pos="851"/>
        </w:tabs>
        <w:spacing w:line="360" w:lineRule="auto"/>
        <w:jc w:val="center"/>
        <w:rPr>
          <w:b/>
          <w:bCs/>
          <w:color w:val="215868"/>
          <w:sz w:val="48"/>
          <w:szCs w:val="36"/>
        </w:rPr>
      </w:pPr>
      <w:r>
        <w:rPr>
          <w:b/>
          <w:bCs/>
          <w:color w:val="215868"/>
          <w:sz w:val="48"/>
          <w:szCs w:val="36"/>
        </w:rPr>
        <w:t>Wyrażenia algebraiczne</w:t>
      </w:r>
    </w:p>
    <w:p w:rsidR="004740CA" w:rsidRPr="004740CA" w:rsidRDefault="004740CA" w:rsidP="004740CA">
      <w:pPr>
        <w:rPr>
          <w:lang w:eastAsia="pl-PL"/>
        </w:rPr>
      </w:pPr>
    </w:p>
    <w:p w:rsidR="008142BD" w:rsidRPr="008142BD" w:rsidRDefault="009C24E5" w:rsidP="00911D3A">
      <w:pP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E4CD0" wp14:editId="60F5B149">
                <wp:simplePos x="0" y="0"/>
                <wp:positionH relativeFrom="column">
                  <wp:posOffset>70485</wp:posOffset>
                </wp:positionH>
                <wp:positionV relativeFrom="paragraph">
                  <wp:posOffset>7638415</wp:posOffset>
                </wp:positionV>
                <wp:extent cx="5629275" cy="1047750"/>
                <wp:effectExtent l="628650" t="38100" r="85725" b="95250"/>
                <wp:wrapNone/>
                <wp:docPr id="14" name="Objaśnienie prostokąt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24E5" w:rsidRPr="004740CA" w:rsidRDefault="00AE5581" w:rsidP="009C24E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Uporządkuj jednomiany</w:t>
                            </w:r>
                            <w:r w:rsidR="009C24E5" w:rsidRPr="009C24E5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: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lokomotywa, panna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jaśnienie prostokątne 14" o:spid="_x0000_s1026" type="#_x0000_t61" style="position:absolute;margin-left:5.55pt;margin-top:601.45pt;width:443.25pt;height:8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C24E5" w:rsidRPr="004740CA" w:rsidRDefault="00AE5581" w:rsidP="009C24E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Uporządkuj jednomiany</w:t>
                      </w:r>
                      <w:r w:rsidR="009C24E5" w:rsidRPr="009C24E5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: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lokomotywa, panna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A8B46" wp14:editId="4C1DC76F">
                <wp:simplePos x="0" y="0"/>
                <wp:positionH relativeFrom="column">
                  <wp:posOffset>70485</wp:posOffset>
                </wp:positionH>
                <wp:positionV relativeFrom="paragraph">
                  <wp:posOffset>6390640</wp:posOffset>
                </wp:positionV>
                <wp:extent cx="5629275" cy="1047750"/>
                <wp:effectExtent l="628650" t="38100" r="85725" b="95250"/>
                <wp:wrapNone/>
                <wp:docPr id="13" name="Objaśnienie prostokąt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Wyznacz wspólny czynnik sumy algebraicznej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br/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3a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b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-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6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b</w:t>
                            </w:r>
                            <w:r w:rsidRPr="00AE5581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vertAlign w:val="superscript"/>
                                <w:lang w:eastAsia="pl-PL"/>
                              </w:rPr>
                              <w:t>2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+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18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– 9bz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3" o:spid="_x0000_s1027" type="#_x0000_t61" style="position:absolute;margin-left:5.55pt;margin-top:503.2pt;width:443.25pt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" adj="-2216,1448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Wyznacz wspólny czynnik sumy algebraicznej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br/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3a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b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-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6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b</w:t>
                      </w:r>
                      <w:r w:rsidRPr="00AE5581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vertAlign w:val="superscript"/>
                          <w:lang w:eastAsia="pl-PL"/>
                        </w:rPr>
                        <w:t>2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+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18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– 9bz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………….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28B72E" wp14:editId="7E08521F">
                <wp:simplePos x="0" y="0"/>
                <wp:positionH relativeFrom="column">
                  <wp:posOffset>70485</wp:posOffset>
                </wp:positionH>
                <wp:positionV relativeFrom="paragraph">
                  <wp:posOffset>5114290</wp:posOffset>
                </wp:positionV>
                <wp:extent cx="5629275" cy="1047750"/>
                <wp:effectExtent l="628650" t="38100" r="85725" b="95250"/>
                <wp:wrapNone/>
                <wp:docPr id="12" name="Objaśnienie prostokąt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Upraszczanie sumy algebraicznej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to 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2" o:spid="_x0000_s1028" type="#_x0000_t61" style="position:absolute;margin-left:5.55pt;margin-top:402.7pt;width:443.25pt;height:8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" adj="-2216,1448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Upraszczanie sumy algebraicznej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to 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0D0EF" wp14:editId="31BC2097">
                <wp:simplePos x="0" y="0"/>
                <wp:positionH relativeFrom="column">
                  <wp:posOffset>70485</wp:posOffset>
                </wp:positionH>
                <wp:positionV relativeFrom="paragraph">
                  <wp:posOffset>3790315</wp:posOffset>
                </wp:positionV>
                <wp:extent cx="5629275" cy="1047750"/>
                <wp:effectExtent l="628650" t="38100" r="85725" b="95250"/>
                <wp:wrapNone/>
                <wp:docPr id="11" name="Objaśnienie prostokąt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Podaj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wyrazy sumy algebraicznej 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2x - 3x + 6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y</w:t>
                            </w:r>
                            <w:r w:rsidRPr="00AE5581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vertAlign w:val="superscript"/>
                                <w:lang w:eastAsia="pl-PL"/>
                              </w:rPr>
                              <w:t>2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– 4z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...............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1" o:spid="_x0000_s1029" type="#_x0000_t61" style="position:absolute;margin-left:5.55pt;margin-top:298.45pt;width:443.25pt;height:8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" adj="-2216,14482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Podaj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wyrazy sumy algebraicznej 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2x - 3x + 6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y</w:t>
                      </w:r>
                      <w:r w:rsidRPr="00AE5581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vertAlign w:val="superscript"/>
                          <w:lang w:eastAsia="pl-PL"/>
                        </w:rPr>
                        <w:t>2</w:t>
                      </w:r>
                      <w:r w:rsidR="004740CA" w:rsidRPr="004740CA"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>
                        <w:rPr>
                          <w:rFonts w:ascii="Cambria" w:eastAsia="Times New Roman" w:hAnsi="Cambria"/>
                          <w:b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– 4z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............... 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00B548" wp14:editId="0237551D">
                <wp:simplePos x="0" y="0"/>
                <wp:positionH relativeFrom="column">
                  <wp:posOffset>70485</wp:posOffset>
                </wp:positionH>
                <wp:positionV relativeFrom="paragraph">
                  <wp:posOffset>2523490</wp:posOffset>
                </wp:positionV>
                <wp:extent cx="5629275" cy="1047750"/>
                <wp:effectExtent l="628650" t="38100" r="85725" b="95250"/>
                <wp:wrapNone/>
                <wp:docPr id="10" name="Objaśnienie prostokąt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Wyrażenia algebraiczne zbudowane są z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 xml:space="preserve"> 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10" o:spid="_x0000_s1030" type="#_x0000_t61" style="position:absolute;margin-left:5.55pt;margin-top:198.7pt;width:443.25pt;height:8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" adj="-2216,1448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Wyrażenia algebraiczne zbudowane są z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 xml:space="preserve"> 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DF40B" wp14:editId="73E803B0">
                <wp:simplePos x="0" y="0"/>
                <wp:positionH relativeFrom="column">
                  <wp:posOffset>70485</wp:posOffset>
                </wp:positionH>
                <wp:positionV relativeFrom="paragraph">
                  <wp:posOffset>1323340</wp:posOffset>
                </wp:positionV>
                <wp:extent cx="5629275" cy="1047750"/>
                <wp:effectExtent l="628650" t="38100" r="85725" b="95250"/>
                <wp:wrapNone/>
                <wp:docPr id="9" name="Objaśnienie prostokąt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Podstawowe wyrażenia, liczby, litery, iloczyny liczb i liter to…..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9" o:spid="_x0000_s1031" type="#_x0000_t61" style="position:absolute;margin-left:5.55pt;margin-top:104.2pt;width:443.25pt;height:8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" adj="-2216,14482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740CA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Podstawowe wyrażenia, liczby, litery, iloczyny liczb i liter to…..</w:t>
                      </w:r>
                    </w:p>
                  </w:txbxContent>
                </v:textbox>
              </v:shape>
            </w:pict>
          </mc:Fallback>
        </mc:AlternateContent>
      </w:r>
      <w:r w:rsidR="004740CA">
        <w:rPr>
          <w:rFonts w:ascii="Cambria" w:eastAsia="Times New Roman" w:hAnsi="Cambria"/>
          <w:b/>
          <w:noProof/>
          <w:color w:val="215868"/>
          <w:kern w:val="28"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CE615" wp14:editId="58D39A0E">
                <wp:simplePos x="0" y="0"/>
                <wp:positionH relativeFrom="column">
                  <wp:posOffset>70485</wp:posOffset>
                </wp:positionH>
                <wp:positionV relativeFrom="paragraph">
                  <wp:posOffset>-635</wp:posOffset>
                </wp:positionV>
                <wp:extent cx="5629275" cy="1047750"/>
                <wp:effectExtent l="628650" t="38100" r="85725" b="95250"/>
                <wp:wrapNone/>
                <wp:docPr id="8" name="Objaśnienie prostokąt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047750"/>
                        </a:xfrm>
                        <a:prstGeom prst="wedgeRectCallout">
                          <a:avLst>
                            <a:gd name="adj1" fmla="val -60258"/>
                            <a:gd name="adj2" fmla="val 17045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Co to są wartości liczbowe wyrażenia algebraicznego</w:t>
                            </w:r>
                            <w:r w:rsidR="004740CA" w:rsidRPr="004740CA"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?</w:t>
                            </w:r>
                          </w:p>
                          <w:p w:rsidR="00AE5581" w:rsidRPr="004740CA" w:rsidRDefault="00AE5581" w:rsidP="004740CA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noProof/>
                                <w:color w:val="215868"/>
                                <w:kern w:val="28"/>
                                <w:sz w:val="32"/>
                                <w:szCs w:val="32"/>
                                <w:lang w:eastAsia="pl-PL"/>
                              </w:rPr>
                              <w:t>Podaj przykład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jaśnienie prostokątne 8" o:spid="_x0000_s1032" type="#_x0000_t61" style="position:absolute;margin-left:5.55pt;margin-top:-.05pt;width:443.2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" adj="-2216,14482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Co to są wartości liczbowe wyrażenia algebraicznego</w:t>
                      </w:r>
                      <w:r w:rsidR="004740CA" w:rsidRPr="004740CA"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?</w:t>
                      </w:r>
                    </w:p>
                    <w:p w:rsidR="00AE5581" w:rsidRPr="004740CA" w:rsidRDefault="00AE5581" w:rsidP="004740CA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</w:pPr>
                      <w:r>
                        <w:rPr>
                          <w:rFonts w:ascii="Cambria" w:eastAsia="Times New Roman" w:hAnsi="Cambria"/>
                          <w:noProof/>
                          <w:color w:val="215868"/>
                          <w:kern w:val="28"/>
                          <w:sz w:val="32"/>
                          <w:szCs w:val="32"/>
                          <w:lang w:eastAsia="pl-PL"/>
                        </w:rPr>
                        <w:t>Podaj przykład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42BD" w:rsidRPr="008142BD" w:rsidSect="008142BD">
      <w:headerReference w:type="default" r:id="rId8"/>
      <w:footerReference w:type="default" r:id="rId9"/>
      <w:pgSz w:w="11907" w:h="16839" w:code="9"/>
      <w:pgMar w:top="851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4B" w:rsidRDefault="00F3654B">
      <w:pPr>
        <w:spacing w:after="0" w:line="240" w:lineRule="auto"/>
      </w:pPr>
      <w:r>
        <w:separator/>
      </w:r>
    </w:p>
  </w:endnote>
  <w:endnote w:type="continuationSeparator" w:id="0">
    <w:p w:rsidR="00F3654B" w:rsidRDefault="00F3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94BCB42" wp14:editId="5BC15939">
              <wp:simplePos x="0" y="0"/>
              <wp:positionH relativeFrom="margin">
                <wp:posOffset>6288405</wp:posOffset>
              </wp:positionH>
              <wp:positionV relativeFrom="page">
                <wp:posOffset>9972040</wp:posOffset>
              </wp:positionV>
              <wp:extent cx="436880" cy="716915"/>
              <wp:effectExtent l="11430" t="8890" r="8890" b="7620"/>
              <wp:wrapNone/>
              <wp:docPr id="1" name="Grupa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6E9" w:rsidRPr="00FA0416" w:rsidRDefault="004226E9">
                            <w:pPr>
                              <w:pStyle w:val="Stopka"/>
                              <w:jc w:val="center"/>
                              <w:rPr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A0416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FA0416">
                              <w:rPr>
                                <w:color w:val="FFFFFF"/>
                              </w:rPr>
                              <w:instrText>PAGE    \* MERGEFORMAT</w:instrTex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AE5581" w:rsidRPr="00AE5581">
                              <w:rPr>
                                <w:noProof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  <w:r w:rsidRPr="00FA0416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80" o:spid="_x0000_s1035" style="position:absolute;margin-left:495.15pt;margin-top:785.2pt;width:34.4pt;height:56.45pt;z-index:251657728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<v:rect id="Rectangle 78" o:spid="_x0000_s1037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<v:textbox>
                  <w:txbxContent>
                    <w:p w:rsidR="004226E9" w:rsidRPr="00FA0416" w:rsidRDefault="004226E9">
                      <w:pPr>
                        <w:pStyle w:val="Stopka"/>
                        <w:jc w:val="center"/>
                        <w:rPr>
                          <w:color w:val="FFFFFF"/>
                          <w:sz w:val="16"/>
                          <w:szCs w:val="16"/>
                        </w:rPr>
                      </w:pPr>
                      <w:r w:rsidRPr="00FA0416">
                        <w:rPr>
                          <w:color w:val="FFFFFF"/>
                        </w:rPr>
                        <w:fldChar w:fldCharType="begin"/>
                      </w:r>
                      <w:r w:rsidRPr="00FA0416">
                        <w:rPr>
                          <w:color w:val="FFFFFF"/>
                        </w:rPr>
                        <w:instrText>PAGE    \* MERGEFORMAT</w:instrText>
                      </w:r>
                      <w:r w:rsidRPr="00FA0416">
                        <w:rPr>
                          <w:color w:val="FFFFFF"/>
                        </w:rPr>
                        <w:fldChar w:fldCharType="separate"/>
                      </w:r>
                      <w:r w:rsidR="00AE5581" w:rsidRPr="00AE5581">
                        <w:rPr>
                          <w:noProof/>
                          <w:color w:val="FFFFFF"/>
                          <w:sz w:val="16"/>
                          <w:szCs w:val="16"/>
                        </w:rPr>
                        <w:t>1</w:t>
                      </w:r>
                      <w:r w:rsidRPr="00FA0416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4B" w:rsidRDefault="00F3654B">
      <w:pPr>
        <w:spacing w:after="0" w:line="240" w:lineRule="auto"/>
      </w:pPr>
      <w:r>
        <w:separator/>
      </w:r>
    </w:p>
  </w:footnote>
  <w:footnote w:type="continuationSeparator" w:id="0">
    <w:p w:rsidR="00F3654B" w:rsidRDefault="00F3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6E9" w:rsidRDefault="00E4742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E23563" wp14:editId="2126CBB7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5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 xml:space="preserve">Co to jest </w:t>
                          </w:r>
                          <w:r w:rsidR="00AE5581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wyrażenie algebraiczne</w:t>
                          </w:r>
                          <w:r w:rsidRPr="00652825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?</w:t>
                          </w:r>
                          <w:r w:rsidRPr="00FA041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FA041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4226E9" w:rsidRPr="002C4363" w:rsidRDefault="004226E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3" type="#_x0000_t202" style="position:absolute;margin-left:548.4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RYrg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" filled="f" fillcolor="#666" stroked="f" strokeweight=".5pt">
              <v:path arrowok="t"/>
              <v:textbox style="layout-flow:vertical;mso-layout-flow-alt:bottom-to-top">
                <w:txbxContent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 xml:space="preserve">Co to jest </w:t>
                    </w:r>
                    <w:r w:rsidR="00AE5581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wyrażenie algebraiczne</w:t>
                    </w:r>
                    <w:r w:rsidRPr="00652825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?</w:t>
                    </w:r>
                    <w:r w:rsidRPr="00FA041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FA041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4226E9" w:rsidRPr="002C4363" w:rsidRDefault="004226E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8620086" wp14:editId="12BAF4BE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4226E9" w:rsidRDefault="004226E9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3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4226E9" w:rsidRDefault="004226E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924E2CC2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D4661"/>
    <w:multiLevelType w:val="hybridMultilevel"/>
    <w:tmpl w:val="8D8468E8"/>
    <w:lvl w:ilvl="0" w:tplc="A6241D8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D1F0358"/>
    <w:multiLevelType w:val="hybridMultilevel"/>
    <w:tmpl w:val="09A69606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E71C9"/>
    <w:multiLevelType w:val="hybridMultilevel"/>
    <w:tmpl w:val="6CB6F598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40C7FB5"/>
    <w:multiLevelType w:val="hybridMultilevel"/>
    <w:tmpl w:val="137CD55A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0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20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  <w:num w:numId="30">
    <w:abstractNumId w:val="1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22D94"/>
    <w:rsid w:val="003245E6"/>
    <w:rsid w:val="00335D2A"/>
    <w:rsid w:val="003367CA"/>
    <w:rsid w:val="0034678F"/>
    <w:rsid w:val="003531BD"/>
    <w:rsid w:val="00363955"/>
    <w:rsid w:val="0036692F"/>
    <w:rsid w:val="00366C37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226E9"/>
    <w:rsid w:val="0043523E"/>
    <w:rsid w:val="00440514"/>
    <w:rsid w:val="00445235"/>
    <w:rsid w:val="00447CAC"/>
    <w:rsid w:val="0045338B"/>
    <w:rsid w:val="00456B46"/>
    <w:rsid w:val="004740CA"/>
    <w:rsid w:val="00483427"/>
    <w:rsid w:val="0048674D"/>
    <w:rsid w:val="00487F14"/>
    <w:rsid w:val="00494865"/>
    <w:rsid w:val="00495CF1"/>
    <w:rsid w:val="004D3BBC"/>
    <w:rsid w:val="004E612C"/>
    <w:rsid w:val="00524E3C"/>
    <w:rsid w:val="00525657"/>
    <w:rsid w:val="00526002"/>
    <w:rsid w:val="00533D49"/>
    <w:rsid w:val="00541E77"/>
    <w:rsid w:val="005474F0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646BC"/>
    <w:rsid w:val="00784236"/>
    <w:rsid w:val="00786B2F"/>
    <w:rsid w:val="007A1EF6"/>
    <w:rsid w:val="007A5143"/>
    <w:rsid w:val="007B4978"/>
    <w:rsid w:val="007D0166"/>
    <w:rsid w:val="007F6E27"/>
    <w:rsid w:val="007F7E19"/>
    <w:rsid w:val="008142BD"/>
    <w:rsid w:val="00815B14"/>
    <w:rsid w:val="00822FD0"/>
    <w:rsid w:val="00843353"/>
    <w:rsid w:val="00850ED2"/>
    <w:rsid w:val="008647E8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4E5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0467"/>
    <w:rsid w:val="00A65BF4"/>
    <w:rsid w:val="00A70E60"/>
    <w:rsid w:val="00A8324F"/>
    <w:rsid w:val="00A851AE"/>
    <w:rsid w:val="00A94B7C"/>
    <w:rsid w:val="00AA27D2"/>
    <w:rsid w:val="00AB20C3"/>
    <w:rsid w:val="00AB5BDA"/>
    <w:rsid w:val="00AB728F"/>
    <w:rsid w:val="00AB791E"/>
    <w:rsid w:val="00AC5703"/>
    <w:rsid w:val="00AD0E2A"/>
    <w:rsid w:val="00AD213D"/>
    <w:rsid w:val="00AE5581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61106"/>
    <w:rsid w:val="00D623FB"/>
    <w:rsid w:val="00D62D67"/>
    <w:rsid w:val="00D6553D"/>
    <w:rsid w:val="00D75403"/>
    <w:rsid w:val="00D90B1D"/>
    <w:rsid w:val="00DA1DCA"/>
    <w:rsid w:val="00DB718D"/>
    <w:rsid w:val="00DC28F1"/>
    <w:rsid w:val="00DD6B29"/>
    <w:rsid w:val="00DF0D08"/>
    <w:rsid w:val="00E04B0E"/>
    <w:rsid w:val="00E108FB"/>
    <w:rsid w:val="00E127A3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4742E"/>
    <w:rsid w:val="00E6075E"/>
    <w:rsid w:val="00E81EB9"/>
    <w:rsid w:val="00EC015C"/>
    <w:rsid w:val="00EC4C37"/>
    <w:rsid w:val="00EC6BF1"/>
    <w:rsid w:val="00ED65FA"/>
    <w:rsid w:val="00EE2B0C"/>
    <w:rsid w:val="00EF6334"/>
    <w:rsid w:val="00F13A03"/>
    <w:rsid w:val="00F3654B"/>
    <w:rsid w:val="00F42F1F"/>
    <w:rsid w:val="00F45D0A"/>
    <w:rsid w:val="00F53D26"/>
    <w:rsid w:val="00F541B2"/>
    <w:rsid w:val="00F6262A"/>
    <w:rsid w:val="00F65C84"/>
    <w:rsid w:val="00F93220"/>
    <w:rsid w:val="00FA0416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wyrażenia algebraiczne, suma wyrażeń, jednomiany, mnożenie jednomianów</cp:keywords>
  <cp:lastModifiedBy>Ania</cp:lastModifiedBy>
  <cp:revision>3</cp:revision>
  <cp:lastPrinted>2013-08-26T19:11:00Z</cp:lastPrinted>
  <dcterms:created xsi:type="dcterms:W3CDTF">2013-08-28T15:10:00Z</dcterms:created>
  <dcterms:modified xsi:type="dcterms:W3CDTF">2013-08-28T15:20:00Z</dcterms:modified>
</cp:coreProperties>
</file>